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D72BA3" w:rsidRPr="008A3D0F" w:rsidTr="007E45CC">
        <w:trPr>
          <w:trHeight w:hRule="exact" w:val="3119"/>
        </w:trPr>
        <w:tc>
          <w:tcPr>
            <w:tcW w:w="7643" w:type="dxa"/>
          </w:tcPr>
          <w:p w:rsidR="00D72BA3" w:rsidRPr="002B1A55" w:rsidRDefault="007B675E" w:rsidP="00EC1653">
            <w:pPr>
              <w:spacing w:after="0"/>
            </w:pPr>
            <w:r>
              <w:t>Bilag 2 – Høringsliste</w:t>
            </w:r>
            <w:bookmarkStart w:id="0" w:name="_GoBack"/>
            <w:bookmarkEnd w:id="0"/>
          </w:p>
        </w:tc>
        <w:tc>
          <w:tcPr>
            <w:tcW w:w="20" w:type="dxa"/>
          </w:tcPr>
          <w:p w:rsidR="00D72BA3" w:rsidRPr="002B1A55" w:rsidRDefault="00D72BA3" w:rsidP="00D649B2"/>
        </w:tc>
        <w:tc>
          <w:tcPr>
            <w:tcW w:w="2346" w:type="dxa"/>
          </w:tcPr>
          <w:p w:rsidR="00502442" w:rsidRPr="007B675E" w:rsidRDefault="00FB5AE2" w:rsidP="00502442">
            <w:pPr>
              <w:pStyle w:val="Template-Dato"/>
            </w:pPr>
            <w:r>
              <w:t>5. december</w:t>
            </w:r>
            <w:r w:rsidR="00502442" w:rsidRPr="007B675E">
              <w:t xml:space="preserve"> 2018</w:t>
            </w:r>
          </w:p>
          <w:p w:rsidR="00D72BA3" w:rsidRPr="007B675E" w:rsidRDefault="00D72BA3" w:rsidP="00D72BA3">
            <w:pPr>
              <w:pStyle w:val="Template-INI"/>
              <w:rPr>
                <w:lang w:val="da-DK"/>
              </w:rPr>
            </w:pPr>
          </w:p>
          <w:p w:rsidR="00812129" w:rsidRPr="007B675E" w:rsidRDefault="00813478" w:rsidP="00D72BA3">
            <w:pPr>
              <w:pStyle w:val="Template-INI"/>
              <w:rPr>
                <w:lang w:val="da-DK"/>
              </w:rPr>
            </w:pPr>
            <w:r>
              <w:rPr>
                <w:lang w:val="da-DK"/>
              </w:rPr>
              <w:t>DirSek</w:t>
            </w:r>
            <w:r w:rsidR="00812129" w:rsidRPr="007B675E">
              <w:rPr>
                <w:lang w:val="da-DK"/>
              </w:rPr>
              <w:t>/CNO</w:t>
            </w:r>
          </w:p>
          <w:p w:rsidR="00D72BA3" w:rsidRPr="008A3D0F" w:rsidRDefault="008A3D0F" w:rsidP="008A3D0F">
            <w:pPr>
              <w:pStyle w:val="Template-Dato"/>
            </w:pPr>
            <w:bookmarkStart w:id="1" w:name="SD_FLD_JournalNr"/>
            <w:bookmarkEnd w:id="1"/>
            <w:r>
              <w:t>J.nr. 2018 - 11126</w:t>
            </w:r>
          </w:p>
        </w:tc>
      </w:tr>
    </w:tbl>
    <w:p w:rsidR="00EF3B85" w:rsidRDefault="00EF3B85" w:rsidP="007B675E">
      <w:pPr>
        <w:pStyle w:val="Opstilling-punkttegn"/>
        <w:numPr>
          <w:ilvl w:val="0"/>
          <w:numId w:val="43"/>
        </w:numPr>
      </w:pPr>
      <w:r>
        <w:t>Statsministeriet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Udenrigsministeriet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Finansministeriet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Erhvervsministeriet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Skatteministeriet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Økonomi- og Indenrigsministeriet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Justitsministeriet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Forsvarsministeriet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Udlændinge- og Integrationsministeriet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Børne- og Socialministeriet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Sundheds- og Ældreministeriet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Beskæftigelsesministeriet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Uddannelses- og Forskningsministeriet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Undervisningsministeriet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Kulturministeriet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Kirkeministeriet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Miljø- og Fødevareministeriet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Transport-, Bygnings- og Boligministeriet</w:t>
      </w:r>
    </w:p>
    <w:p w:rsidR="007B675E" w:rsidRDefault="007B675E" w:rsidP="007B675E">
      <w:pPr>
        <w:pStyle w:val="Opstilling-punkttegn"/>
        <w:numPr>
          <w:ilvl w:val="0"/>
          <w:numId w:val="43"/>
        </w:numPr>
      </w:pPr>
      <w:r>
        <w:t>Energi-, Forsynings- og Klimaministeriet</w:t>
      </w:r>
    </w:p>
    <w:p w:rsidR="00B56FFE" w:rsidRPr="002B1A55" w:rsidRDefault="00B56FFE" w:rsidP="00B56FFE">
      <w:pPr>
        <w:pStyle w:val="Template-SmallAddress"/>
      </w:pPr>
    </w:p>
    <w:p w:rsidR="00B56FFE" w:rsidRPr="002B1A55" w:rsidRDefault="00B56FFE" w:rsidP="00B56FFE">
      <w:pPr>
        <w:pStyle w:val="Afsenderinfo"/>
      </w:pPr>
    </w:p>
    <w:p w:rsidR="007B675E" w:rsidRDefault="007B675E" w:rsidP="00B56FFE">
      <w:pPr>
        <w:pStyle w:val="Afsenderinfo"/>
      </w:pPr>
      <w:bookmarkStart w:id="2" w:name="SD_LAN_Yourssincerely"/>
    </w:p>
    <w:p w:rsidR="007B675E" w:rsidRDefault="007B675E" w:rsidP="00B56FFE">
      <w:pPr>
        <w:pStyle w:val="Afsenderinfo"/>
      </w:pPr>
    </w:p>
    <w:p w:rsidR="00B56FFE" w:rsidRPr="007B675E" w:rsidRDefault="002B1A55" w:rsidP="00B56FFE">
      <w:pPr>
        <w:pStyle w:val="Afsenderinfo"/>
      </w:pPr>
      <w:r w:rsidRPr="007B675E">
        <w:t>Med venlig hilsen</w:t>
      </w:r>
      <w:bookmarkEnd w:id="2"/>
    </w:p>
    <w:p w:rsidR="00B56FFE" w:rsidRPr="007B675E" w:rsidRDefault="00B56FFE" w:rsidP="00B56FFE">
      <w:pPr>
        <w:pStyle w:val="Afsenderinfo"/>
      </w:pPr>
    </w:p>
    <w:p w:rsidR="00B56FFE" w:rsidRPr="007B675E" w:rsidRDefault="00812129" w:rsidP="00B56FFE">
      <w:pPr>
        <w:pStyle w:val="Afsenderinfo"/>
      </w:pPr>
      <w:bookmarkStart w:id="3" w:name="SD_USR_Afsendernavn"/>
      <w:r w:rsidRPr="007B675E">
        <w:t>Camilla Nordstrøm Jensen</w:t>
      </w:r>
      <w:bookmarkStart w:id="4" w:name="HIF_SD_USR_Title"/>
    </w:p>
    <w:p w:rsidR="007B675E" w:rsidRDefault="00410C54" w:rsidP="00B56FFE">
      <w:pPr>
        <w:pStyle w:val="Afsenderinfo"/>
        <w:tabs>
          <w:tab w:val="left" w:pos="340"/>
        </w:tabs>
      </w:pPr>
      <w:bookmarkStart w:id="5" w:name="DIF_SD_USR_DirectPhone"/>
      <w:bookmarkEnd w:id="4"/>
      <w:r>
        <w:t>Specialkonsulent</w:t>
      </w:r>
    </w:p>
    <w:p w:rsidR="00B56FFE" w:rsidRPr="007B675E" w:rsidRDefault="00B56FFE" w:rsidP="00B56FFE">
      <w:pPr>
        <w:pStyle w:val="Afsenderinfo"/>
        <w:tabs>
          <w:tab w:val="left" w:pos="340"/>
        </w:tabs>
      </w:pPr>
      <w:r w:rsidRPr="007B675E">
        <w:t>T</w:t>
      </w:r>
      <w:r w:rsidRPr="007B675E">
        <w:tab/>
      </w:r>
      <w:r w:rsidR="00410C54">
        <w:t>41 78 23 27</w:t>
      </w:r>
    </w:p>
    <w:p w:rsidR="00B639E8" w:rsidRPr="007B675E" w:rsidRDefault="00B56FFE" w:rsidP="00B56FFE">
      <w:pPr>
        <w:pStyle w:val="Afsenderinfo"/>
        <w:tabs>
          <w:tab w:val="left" w:pos="340"/>
        </w:tabs>
      </w:pPr>
      <w:bookmarkStart w:id="6" w:name="DIF_SD_USR_Email"/>
      <w:bookmarkEnd w:id="5"/>
      <w:r w:rsidRPr="007B675E">
        <w:t>E</w:t>
      </w:r>
      <w:r w:rsidRPr="007B675E">
        <w:tab/>
        <w:t xml:space="preserve">cno@statens-adm.dk </w:t>
      </w:r>
      <w:bookmarkEnd w:id="3"/>
      <w:bookmarkEnd w:id="6"/>
    </w:p>
    <w:p w:rsidR="00AC1961" w:rsidRPr="007B675E" w:rsidRDefault="00AC1961" w:rsidP="00B639E8"/>
    <w:sectPr w:rsidR="00AC1961" w:rsidRPr="007B675E" w:rsidSect="00101F73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700" w:rsidRDefault="00624700">
      <w:r>
        <w:separator/>
      </w:r>
    </w:p>
  </w:endnote>
  <w:endnote w:type="continuationSeparator" w:id="0">
    <w:p w:rsidR="00624700" w:rsidRDefault="00624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7" w:name="SD_LAN_Page"/>
    <w:r>
      <w:rPr>
        <w:rStyle w:val="Sidetal"/>
      </w:rPr>
      <w:tab/>
      <w:t>Side</w:t>
    </w:r>
    <w:bookmarkEnd w:id="7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FB5AE2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8" w:name="SD_LAN_Of"/>
    <w:r>
      <w:rPr>
        <w:rStyle w:val="Sidetal"/>
      </w:rPr>
      <w:t>af</w:t>
    </w:r>
    <w:bookmarkEnd w:id="8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FB5AE2">
      <w:rPr>
        <w:rStyle w:val="Sidetal"/>
        <w:noProof/>
      </w:rPr>
      <w:t>1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700" w:rsidRPr="00757C29" w:rsidRDefault="00624700" w:rsidP="00757C29">
      <w:pPr>
        <w:pStyle w:val="FootnoteSeperator"/>
      </w:pPr>
    </w:p>
  </w:footnote>
  <w:footnote w:type="continuationSeparator" w:id="0">
    <w:p w:rsidR="00624700" w:rsidRDefault="00624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6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2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3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4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27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28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9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3"/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28"/>
  </w:num>
  <w:num w:numId="16">
    <w:abstractNumId w:val="25"/>
  </w:num>
  <w:num w:numId="17">
    <w:abstractNumId w:val="12"/>
  </w:num>
  <w:num w:numId="18">
    <w:abstractNumId w:val="14"/>
  </w:num>
  <w:num w:numId="19">
    <w:abstractNumId w:val="29"/>
  </w:num>
  <w:num w:numId="20">
    <w:abstractNumId w:val="24"/>
  </w:num>
  <w:num w:numId="21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4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6"/>
  </w:num>
  <w:num w:numId="26">
    <w:abstractNumId w:val="30"/>
  </w:num>
  <w:num w:numId="27">
    <w:abstractNumId w:val="17"/>
  </w:num>
  <w:num w:numId="28">
    <w:abstractNumId w:val="18"/>
  </w:num>
  <w:num w:numId="29">
    <w:abstractNumId w:val="21"/>
  </w:num>
  <w:num w:numId="30">
    <w:abstractNumId w:val="23"/>
  </w:num>
  <w:num w:numId="31">
    <w:abstractNumId w:val="19"/>
  </w:num>
  <w:num w:numId="32">
    <w:abstractNumId w:val="10"/>
  </w:num>
  <w:num w:numId="33">
    <w:abstractNumId w:val="26"/>
  </w:num>
  <w:num w:numId="34">
    <w:abstractNumId w:val="28"/>
  </w:num>
  <w:num w:numId="35">
    <w:abstractNumId w:val="27"/>
  </w:num>
  <w:num w:numId="36">
    <w:abstractNumId w:val="15"/>
  </w:num>
  <w:num w:numId="37">
    <w:abstractNumId w:val="11"/>
  </w:num>
  <w:num w:numId="38">
    <w:abstractNumId w:val="10"/>
  </w:num>
  <w:num w:numId="39">
    <w:abstractNumId w:val="26"/>
  </w:num>
  <w:num w:numId="40">
    <w:abstractNumId w:val="15"/>
  </w:num>
  <w:num w:numId="41">
    <w:abstractNumId w:val="11"/>
  </w:num>
  <w:num w:numId="42">
    <w:abstractNumId w:val="1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EA"/>
    <w:rsid w:val="000035B8"/>
    <w:rsid w:val="0001343D"/>
    <w:rsid w:val="000146A7"/>
    <w:rsid w:val="00015A47"/>
    <w:rsid w:val="00025BAB"/>
    <w:rsid w:val="000421D4"/>
    <w:rsid w:val="00051A09"/>
    <w:rsid w:val="00054099"/>
    <w:rsid w:val="00066058"/>
    <w:rsid w:val="000769DC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53477"/>
    <w:rsid w:val="001601FA"/>
    <w:rsid w:val="001619DE"/>
    <w:rsid w:val="0016323E"/>
    <w:rsid w:val="00174E25"/>
    <w:rsid w:val="00176ADD"/>
    <w:rsid w:val="00186F7F"/>
    <w:rsid w:val="00192812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16BE3"/>
    <w:rsid w:val="00216DE7"/>
    <w:rsid w:val="002171DE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B4E75"/>
    <w:rsid w:val="002C4167"/>
    <w:rsid w:val="002E27E2"/>
    <w:rsid w:val="002E326D"/>
    <w:rsid w:val="002E7918"/>
    <w:rsid w:val="002F2D9E"/>
    <w:rsid w:val="002F5043"/>
    <w:rsid w:val="002F6AEA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10C54"/>
    <w:rsid w:val="0043074C"/>
    <w:rsid w:val="00433FF8"/>
    <w:rsid w:val="004357F5"/>
    <w:rsid w:val="004628D9"/>
    <w:rsid w:val="00476B67"/>
    <w:rsid w:val="004913A5"/>
    <w:rsid w:val="004922D5"/>
    <w:rsid w:val="00493EAD"/>
    <w:rsid w:val="004B006B"/>
    <w:rsid w:val="004B1EE2"/>
    <w:rsid w:val="004B5763"/>
    <w:rsid w:val="004C3DF7"/>
    <w:rsid w:val="004F1368"/>
    <w:rsid w:val="005001B3"/>
    <w:rsid w:val="00502442"/>
    <w:rsid w:val="00504494"/>
    <w:rsid w:val="0052766D"/>
    <w:rsid w:val="00527676"/>
    <w:rsid w:val="00545F55"/>
    <w:rsid w:val="00556DFB"/>
    <w:rsid w:val="00560FFF"/>
    <w:rsid w:val="005622B9"/>
    <w:rsid w:val="00564020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E5759"/>
    <w:rsid w:val="005E6CB9"/>
    <w:rsid w:val="005E7597"/>
    <w:rsid w:val="005F200E"/>
    <w:rsid w:val="0060167C"/>
    <w:rsid w:val="00623F13"/>
    <w:rsid w:val="00624700"/>
    <w:rsid w:val="006267A6"/>
    <w:rsid w:val="00631085"/>
    <w:rsid w:val="0063291D"/>
    <w:rsid w:val="00636501"/>
    <w:rsid w:val="00640A6B"/>
    <w:rsid w:val="0066039F"/>
    <w:rsid w:val="00662B73"/>
    <w:rsid w:val="00663BB2"/>
    <w:rsid w:val="00687E27"/>
    <w:rsid w:val="006923D6"/>
    <w:rsid w:val="006A4614"/>
    <w:rsid w:val="006D3599"/>
    <w:rsid w:val="006E30FE"/>
    <w:rsid w:val="006E45B5"/>
    <w:rsid w:val="006E694D"/>
    <w:rsid w:val="00700CBF"/>
    <w:rsid w:val="00711522"/>
    <w:rsid w:val="00714F56"/>
    <w:rsid w:val="007240BF"/>
    <w:rsid w:val="0073336A"/>
    <w:rsid w:val="00736658"/>
    <w:rsid w:val="00751A9F"/>
    <w:rsid w:val="00757C29"/>
    <w:rsid w:val="00793F0A"/>
    <w:rsid w:val="007955B4"/>
    <w:rsid w:val="00796D94"/>
    <w:rsid w:val="007B3F35"/>
    <w:rsid w:val="007B675E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12129"/>
    <w:rsid w:val="00813478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3DC2"/>
    <w:rsid w:val="008A7EBA"/>
    <w:rsid w:val="008B0A0F"/>
    <w:rsid w:val="008D0573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91E7D"/>
    <w:rsid w:val="00BA2C8D"/>
    <w:rsid w:val="00BA56DF"/>
    <w:rsid w:val="00BB07C0"/>
    <w:rsid w:val="00BB7223"/>
    <w:rsid w:val="00BC3C7C"/>
    <w:rsid w:val="00BC51A0"/>
    <w:rsid w:val="00BD024E"/>
    <w:rsid w:val="00BD1B0B"/>
    <w:rsid w:val="00BE4B0D"/>
    <w:rsid w:val="00BE670F"/>
    <w:rsid w:val="00BE7FBE"/>
    <w:rsid w:val="00BF079E"/>
    <w:rsid w:val="00C046A5"/>
    <w:rsid w:val="00C15BD1"/>
    <w:rsid w:val="00C27E26"/>
    <w:rsid w:val="00C37040"/>
    <w:rsid w:val="00C4089D"/>
    <w:rsid w:val="00C6106A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791D"/>
    <w:rsid w:val="00D416A3"/>
    <w:rsid w:val="00D614D4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4639"/>
    <w:rsid w:val="00DE6A38"/>
    <w:rsid w:val="00E02094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3B85"/>
    <w:rsid w:val="00EF5F89"/>
    <w:rsid w:val="00F32061"/>
    <w:rsid w:val="00F327C8"/>
    <w:rsid w:val="00F35D5E"/>
    <w:rsid w:val="00F36D9B"/>
    <w:rsid w:val="00F51EDF"/>
    <w:rsid w:val="00F6027F"/>
    <w:rsid w:val="00F62D1C"/>
    <w:rsid w:val="00F75949"/>
    <w:rsid w:val="00F75C2B"/>
    <w:rsid w:val="00F76766"/>
    <w:rsid w:val="00F82D3E"/>
    <w:rsid w:val="00F8790A"/>
    <w:rsid w:val="00FA0CE8"/>
    <w:rsid w:val="00FA28BF"/>
    <w:rsid w:val="00FB5AE2"/>
    <w:rsid w:val="00FC3A0F"/>
    <w:rsid w:val="00FC52CE"/>
    <w:rsid w:val="00FC5C78"/>
    <w:rsid w:val="00FD08FA"/>
    <w:rsid w:val="00FD627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qFormat="1"/>
    <w:lsdException w:name="annotation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99" w:unhideWhenUsed="0" w:qFormat="1"/>
    <w:lsdException w:name="Quote" w:uiPriority="99" w:unhideWhenUsed="0" w:qFormat="1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99"/>
    <w:lsdException w:name="TOC Heading" w:uiPriority="99" w:qFormat="1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E-mail-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Opstilling">
    <w:name w:val="List"/>
    <w:basedOn w:val="Normal"/>
    <w:uiPriority w:val="99"/>
    <w:semiHidden/>
    <w:rsid w:val="005802EE"/>
    <w:pPr>
      <w:ind w:left="283" w:hanging="283"/>
    </w:pPr>
  </w:style>
  <w:style w:type="paragraph" w:styleId="Opstilling2">
    <w:name w:val="List 2"/>
    <w:basedOn w:val="Normal"/>
    <w:uiPriority w:val="99"/>
    <w:semiHidden/>
    <w:rsid w:val="005802EE"/>
    <w:pPr>
      <w:ind w:left="566" w:hanging="283"/>
    </w:pPr>
  </w:style>
  <w:style w:type="paragraph" w:styleId="Opstilling3">
    <w:name w:val="List 3"/>
    <w:basedOn w:val="Normal"/>
    <w:uiPriority w:val="99"/>
    <w:semiHidden/>
    <w:rsid w:val="005802EE"/>
    <w:pPr>
      <w:ind w:left="849" w:hanging="283"/>
    </w:pPr>
  </w:style>
  <w:style w:type="paragraph" w:styleId="Opstilling4">
    <w:name w:val="List 4"/>
    <w:basedOn w:val="Normal"/>
    <w:uiPriority w:val="99"/>
    <w:semiHidden/>
    <w:rsid w:val="005802EE"/>
    <w:pPr>
      <w:ind w:left="1132" w:hanging="283"/>
    </w:pPr>
  </w:style>
  <w:style w:type="paragraph" w:styleId="Opstilling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uiPriority w:val="99"/>
    <w:semiHidden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Hyper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semiHidden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cb79905af7ee435ba621035a5501d5fd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cb79905af7ee435ba621035a5501d5fd.dotx</Template>
  <TotalTime>4</TotalTime>
  <Pages>1</Pages>
  <Words>103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7</cp:revision>
  <dcterms:created xsi:type="dcterms:W3CDTF">2018-11-23T13:21:00Z</dcterms:created>
  <dcterms:modified xsi:type="dcterms:W3CDTF">2018-12-05T12:31:00Z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</Properties>
</file>